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C7D" w:rsidRDefault="00FD2D95" w:rsidP="00FD2D95">
      <w:pPr>
        <w:pStyle w:val="a5"/>
      </w:pPr>
      <w:r w:rsidRPr="00FD2D95">
        <w:t>The printing service development document</w:t>
      </w:r>
    </w:p>
    <w:p w:rsidR="00FD2D95" w:rsidRPr="00FD2D95" w:rsidRDefault="00FD2D95" w:rsidP="00FD2D95">
      <w:bookmarkStart w:id="0" w:name="_GoBack"/>
      <w:bookmarkEnd w:id="0"/>
    </w:p>
    <w:p w:rsidR="00FD2D95" w:rsidRDefault="00FD2D95">
      <w:pPr>
        <w:pStyle w:val="a3"/>
        <w:spacing w:before="5"/>
        <w:rPr>
          <w:sz w:val="12"/>
        </w:rPr>
      </w:pPr>
    </w:p>
    <w:p w:rsidR="00415C7D" w:rsidRDefault="00822618">
      <w:pPr>
        <w:pStyle w:val="a4"/>
        <w:numPr>
          <w:ilvl w:val="0"/>
          <w:numId w:val="1"/>
        </w:numPr>
        <w:tabs>
          <w:tab w:val="left" w:pos="287"/>
        </w:tabs>
        <w:spacing w:before="65"/>
        <w:ind w:hanging="167"/>
        <w:rPr>
          <w:sz w:val="18"/>
          <w:lang w:eastAsia="zh-CN"/>
        </w:rPr>
      </w:pPr>
      <w:r>
        <w:rPr>
          <w:sz w:val="18"/>
        </w:rPr>
        <w:t xml:space="preserve">Using AIDL </w:t>
      </w:r>
      <w:r>
        <w:rPr>
          <w:rFonts w:hint="eastAsia"/>
          <w:sz w:val="18"/>
          <w:lang w:eastAsia="zh-CN"/>
        </w:rPr>
        <w:t>t</w:t>
      </w:r>
      <w:r>
        <w:rPr>
          <w:sz w:val="18"/>
          <w:lang w:eastAsia="zh-CN"/>
        </w:rPr>
        <w:t>o your project</w:t>
      </w:r>
    </w:p>
    <w:p w:rsidR="00415C7D" w:rsidRDefault="00415C7D">
      <w:pPr>
        <w:pStyle w:val="a3"/>
        <w:rPr>
          <w:sz w:val="22"/>
        </w:rPr>
      </w:pPr>
    </w:p>
    <w:p w:rsidR="00415C7D" w:rsidRDefault="00822618">
      <w:pPr>
        <w:pStyle w:val="a4"/>
        <w:numPr>
          <w:ilvl w:val="1"/>
          <w:numId w:val="1"/>
        </w:numPr>
        <w:tabs>
          <w:tab w:val="left" w:pos="960"/>
          <w:tab w:val="left" w:pos="961"/>
        </w:tabs>
        <w:ind w:hanging="505"/>
        <w:jc w:val="left"/>
        <w:rPr>
          <w:sz w:val="18"/>
        </w:rPr>
      </w:pPr>
      <w:r>
        <w:rPr>
          <w:sz w:val="18"/>
        </w:rPr>
        <w:t>Import PrinterInterface.aidl to you</w:t>
      </w:r>
      <w:r>
        <w:rPr>
          <w:spacing w:val="-1"/>
          <w:sz w:val="18"/>
        </w:rPr>
        <w:t xml:space="preserve"> </w:t>
      </w:r>
      <w:r>
        <w:rPr>
          <w:sz w:val="18"/>
        </w:rPr>
        <w:t>Application</w:t>
      </w:r>
    </w:p>
    <w:p w:rsidR="00415C7D" w:rsidRDefault="00822618">
      <w:pPr>
        <w:pStyle w:val="a4"/>
        <w:numPr>
          <w:ilvl w:val="1"/>
          <w:numId w:val="1"/>
        </w:numPr>
        <w:tabs>
          <w:tab w:val="left" w:pos="960"/>
          <w:tab w:val="left" w:pos="961"/>
        </w:tabs>
        <w:spacing w:before="144" w:line="345" w:lineRule="auto"/>
        <w:ind w:right="3721" w:hanging="543"/>
        <w:jc w:val="left"/>
        <w:rPr>
          <w:sz w:val="18"/>
        </w:rPr>
      </w:pPr>
      <w:r>
        <w:rPr>
          <w:sz w:val="18"/>
        </w:rPr>
        <w:t>Use the following codes to bind printing service Intent intent = new</w:t>
      </w:r>
      <w:r>
        <w:rPr>
          <w:spacing w:val="-2"/>
          <w:sz w:val="18"/>
        </w:rPr>
        <w:t xml:space="preserve"> </w:t>
      </w:r>
      <w:r>
        <w:rPr>
          <w:sz w:val="18"/>
        </w:rPr>
        <w:t>Intent();</w:t>
      </w:r>
    </w:p>
    <w:p w:rsidR="00415C7D" w:rsidRDefault="00822618">
      <w:pPr>
        <w:pStyle w:val="a3"/>
        <w:spacing w:before="2" w:line="345" w:lineRule="auto"/>
        <w:ind w:left="960" w:right="1493"/>
      </w:pPr>
      <w:proofErr w:type="gramStart"/>
      <w:r>
        <w:t>intent.setClassName(</w:t>
      </w:r>
      <w:proofErr w:type="gramEnd"/>
      <w:r>
        <w:t>"recieptservice.com.recieptservice", "recieptservice.com.recieptservice.service.PrinterService"); bindService(intent, new ServiceConnection(), Service.BIND_AUTO_CREATE);</w:t>
      </w:r>
    </w:p>
    <w:p w:rsidR="00415C7D" w:rsidRDefault="00822618">
      <w:pPr>
        <w:pStyle w:val="a4"/>
        <w:numPr>
          <w:ilvl w:val="1"/>
          <w:numId w:val="1"/>
        </w:numPr>
        <w:tabs>
          <w:tab w:val="left" w:pos="960"/>
          <w:tab w:val="left" w:pos="961"/>
        </w:tabs>
        <w:spacing w:before="4"/>
        <w:ind w:hanging="584"/>
        <w:jc w:val="left"/>
        <w:rPr>
          <w:sz w:val="18"/>
        </w:rPr>
      </w:pPr>
      <w:r>
        <w:rPr>
          <w:sz w:val="18"/>
        </w:rPr>
        <w:t>After bond, start to use the interfaces of printing</w:t>
      </w:r>
      <w:r>
        <w:rPr>
          <w:spacing w:val="-6"/>
          <w:sz w:val="18"/>
        </w:rPr>
        <w:t xml:space="preserve"> </w:t>
      </w:r>
      <w:r>
        <w:rPr>
          <w:sz w:val="18"/>
        </w:rPr>
        <w:t>service.</w:t>
      </w:r>
    </w:p>
    <w:p w:rsidR="00822618" w:rsidRDefault="00822618" w:rsidP="00822618">
      <w:pPr>
        <w:pStyle w:val="a4"/>
        <w:tabs>
          <w:tab w:val="left" w:pos="960"/>
          <w:tab w:val="left" w:pos="961"/>
        </w:tabs>
        <w:spacing w:before="4"/>
        <w:ind w:left="960" w:firstLine="0"/>
        <w:rPr>
          <w:sz w:val="18"/>
        </w:rPr>
      </w:pPr>
    </w:p>
    <w:p w:rsidR="00822618" w:rsidRPr="00822618" w:rsidRDefault="00822618" w:rsidP="00822618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9"/>
      </w:pPr>
      <w:r>
        <w:rPr>
          <w:sz w:val="18"/>
        </w:rPr>
        <w:t xml:space="preserve"> Using Jar to your </w:t>
      </w:r>
      <w:r>
        <w:rPr>
          <w:rFonts w:hint="eastAsia"/>
          <w:sz w:val="18"/>
          <w:lang w:eastAsia="zh-CN"/>
        </w:rPr>
        <w:t>project</w:t>
      </w:r>
      <w:r>
        <w:rPr>
          <w:sz w:val="18"/>
        </w:rPr>
        <w:t xml:space="preserve"> </w:t>
      </w:r>
    </w:p>
    <w:p w:rsidR="00822618" w:rsidRDefault="00822618" w:rsidP="00822618">
      <w:pPr>
        <w:pStyle w:val="a4"/>
        <w:numPr>
          <w:ilvl w:val="1"/>
          <w:numId w:val="1"/>
        </w:numPr>
        <w:tabs>
          <w:tab w:val="left" w:pos="960"/>
          <w:tab w:val="left" w:pos="961"/>
        </w:tabs>
        <w:ind w:hanging="505"/>
        <w:jc w:val="left"/>
        <w:rPr>
          <w:sz w:val="18"/>
        </w:rPr>
      </w:pPr>
      <w:r>
        <w:rPr>
          <w:rFonts w:hint="eastAsia"/>
          <w:sz w:val="18"/>
          <w:lang w:eastAsia="zh-CN"/>
        </w:rPr>
        <w:t>I</w:t>
      </w:r>
      <w:r>
        <w:rPr>
          <w:sz w:val="18"/>
        </w:rPr>
        <w:t xml:space="preserve">mport the jar to your </w:t>
      </w:r>
      <w:r>
        <w:rPr>
          <w:rFonts w:hint="eastAsia"/>
          <w:sz w:val="18"/>
          <w:lang w:eastAsia="zh-CN"/>
        </w:rPr>
        <w:t>project</w:t>
      </w:r>
    </w:p>
    <w:p w:rsidR="00822618" w:rsidRPr="00822618" w:rsidRDefault="00822618" w:rsidP="00822618">
      <w:pPr>
        <w:pStyle w:val="a4"/>
        <w:numPr>
          <w:ilvl w:val="1"/>
          <w:numId w:val="1"/>
        </w:numPr>
        <w:tabs>
          <w:tab w:val="left" w:pos="960"/>
          <w:tab w:val="left" w:pos="961"/>
        </w:tabs>
        <w:ind w:hanging="505"/>
        <w:jc w:val="left"/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>Call</w:t>
      </w:r>
      <w:r>
        <w:rPr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the</w:t>
      </w:r>
      <w:r>
        <w:rPr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function</w:t>
      </w:r>
      <w:r>
        <w:rPr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from</w:t>
      </w:r>
      <w:r>
        <w:rPr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the</w:t>
      </w:r>
      <w:r>
        <w:rPr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jar:</w:t>
      </w:r>
      <w:r w:rsidRPr="00822618">
        <w:t xml:space="preserve"> </w:t>
      </w:r>
    </w:p>
    <w:p w:rsidR="00822618" w:rsidRDefault="00822618" w:rsidP="00822618">
      <w:pPr>
        <w:pStyle w:val="a4"/>
        <w:tabs>
          <w:tab w:val="left" w:pos="960"/>
          <w:tab w:val="left" w:pos="961"/>
        </w:tabs>
        <w:ind w:left="960" w:firstLine="0"/>
        <w:rPr>
          <w:sz w:val="18"/>
          <w:lang w:eastAsia="zh-CN"/>
        </w:rPr>
      </w:pPr>
      <w:r w:rsidRPr="00822618">
        <w:rPr>
          <w:sz w:val="18"/>
          <w:lang w:eastAsia="zh-CN"/>
        </w:rPr>
        <w:t>SrPrinter</w:t>
      </w:r>
      <w:r>
        <w:rPr>
          <w:rFonts w:hint="eastAsia"/>
          <w:sz w:val="18"/>
          <w:lang w:eastAsia="zh-CN"/>
        </w:rPr>
        <w:t>.</w:t>
      </w:r>
      <w:r w:rsidRPr="00822618">
        <w:t xml:space="preserve"> </w:t>
      </w:r>
      <w:proofErr w:type="gramStart"/>
      <w:r w:rsidRPr="00822618">
        <w:rPr>
          <w:sz w:val="18"/>
          <w:lang w:eastAsia="zh-CN"/>
        </w:rPr>
        <w:t>bindPrinter</w:t>
      </w:r>
      <w:r>
        <w:rPr>
          <w:sz w:val="18"/>
          <w:lang w:eastAsia="zh-CN"/>
        </w:rPr>
        <w:t>(</w:t>
      </w:r>
      <w:proofErr w:type="gramEnd"/>
      <w:r w:rsidRPr="00822618">
        <w:rPr>
          <w:sz w:val="18"/>
          <w:lang w:eastAsia="zh-CN"/>
        </w:rPr>
        <w:t>Context context ,ServiceConnection serviceConnection</w:t>
      </w:r>
      <w:r>
        <w:rPr>
          <w:sz w:val="18"/>
          <w:lang w:eastAsia="zh-CN"/>
        </w:rPr>
        <w:t>);</w:t>
      </w:r>
    </w:p>
    <w:p w:rsidR="00822618" w:rsidRPr="00822618" w:rsidRDefault="00822618" w:rsidP="00822618">
      <w:pPr>
        <w:tabs>
          <w:tab w:val="left" w:pos="960"/>
          <w:tab w:val="left" w:pos="961"/>
        </w:tabs>
        <w:rPr>
          <w:sz w:val="18"/>
          <w:lang w:eastAsia="zh-CN"/>
        </w:rPr>
      </w:pPr>
    </w:p>
    <w:p w:rsidR="00415C7D" w:rsidRDefault="00822618">
      <w:pPr>
        <w:pStyle w:val="a4"/>
        <w:numPr>
          <w:ilvl w:val="0"/>
          <w:numId w:val="1"/>
        </w:numPr>
        <w:tabs>
          <w:tab w:val="left" w:pos="318"/>
        </w:tabs>
        <w:spacing w:before="1"/>
        <w:ind w:left="317" w:hanging="198"/>
        <w:rPr>
          <w:sz w:val="18"/>
        </w:rPr>
      </w:pPr>
      <w:r>
        <w:rPr>
          <w:sz w:val="18"/>
        </w:rPr>
        <w:t>Interfaces</w:t>
      </w:r>
    </w:p>
    <w:p w:rsidR="00415C7D" w:rsidRDefault="00415C7D">
      <w:pPr>
        <w:pStyle w:val="a3"/>
        <w:spacing w:before="15"/>
        <w:rPr>
          <w:sz w:val="17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387"/>
        </w:tabs>
        <w:rPr>
          <w:sz w:val="18"/>
        </w:rPr>
      </w:pPr>
      <w:r>
        <w:rPr>
          <w:sz w:val="18"/>
        </w:rPr>
        <w:t xml:space="preserve">Get the version </w:t>
      </w:r>
      <w:r>
        <w:rPr>
          <w:spacing w:val="-4"/>
          <w:sz w:val="18"/>
        </w:rPr>
        <w:t xml:space="preserve">of </w:t>
      </w:r>
      <w:r>
        <w:rPr>
          <w:sz w:val="18"/>
        </w:rPr>
        <w:t>printing</w:t>
      </w:r>
      <w:r>
        <w:rPr>
          <w:spacing w:val="4"/>
          <w:sz w:val="18"/>
        </w:rPr>
        <w:t xml:space="preserve"> </w:t>
      </w:r>
      <w:r>
        <w:rPr>
          <w:sz w:val="18"/>
        </w:rPr>
        <w:t>service</w:t>
      </w:r>
    </w:p>
    <w:p w:rsidR="00415C7D" w:rsidRDefault="00415C7D">
      <w:pPr>
        <w:pStyle w:val="a3"/>
        <w:spacing w:before="17"/>
        <w:rPr>
          <w:sz w:val="1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String getServiceVersion ()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Get printing service version number</w:t>
            </w:r>
          </w:p>
        </w:tc>
      </w:tr>
      <w:tr w:rsidR="00415C7D">
        <w:trPr>
          <w:trHeight w:val="62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input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20" w:lineRule="exact"/>
              <w:rPr>
                <w:sz w:val="18"/>
              </w:rPr>
            </w:pPr>
            <w:r>
              <w:rPr>
                <w:sz w:val="18"/>
              </w:rPr>
              <w:t>None.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spacing w:line="294" w:lineRule="exact"/>
              <w:rPr>
                <w:sz w:val="18"/>
              </w:rPr>
            </w:pPr>
            <w:r>
              <w:rPr>
                <w:sz w:val="18"/>
              </w:rPr>
              <w:t>The version number of the current printing service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9"/>
        <w:rPr>
          <w:sz w:val="31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18"/>
        </w:tabs>
        <w:ind w:left="418" w:hanging="298"/>
        <w:rPr>
          <w:sz w:val="18"/>
        </w:rPr>
      </w:pPr>
      <w:r>
        <w:rPr>
          <w:sz w:val="18"/>
        </w:rPr>
        <w:t>Print string</w:t>
      </w:r>
      <w:r>
        <w:rPr>
          <w:spacing w:val="-1"/>
          <w:sz w:val="18"/>
        </w:rPr>
        <w:t xml:space="preserve"> </w:t>
      </w:r>
      <w:r>
        <w:rPr>
          <w:sz w:val="18"/>
        </w:rPr>
        <w:t>text</w:t>
      </w:r>
    </w:p>
    <w:p w:rsidR="00415C7D" w:rsidRDefault="00415C7D">
      <w:pPr>
        <w:pStyle w:val="a3"/>
        <w:spacing w:before="1" w:after="1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printText(String text)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Print string text</w:t>
            </w:r>
          </w:p>
        </w:tc>
      </w:tr>
      <w:tr w:rsidR="00415C7D">
        <w:trPr>
          <w:trHeight w:val="62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input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20" w:lineRule="exact"/>
              <w:rPr>
                <w:sz w:val="18"/>
              </w:rPr>
            </w:pPr>
            <w:r>
              <w:rPr>
                <w:sz w:val="18"/>
              </w:rPr>
              <w:t>Text to be printed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None.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rPr>
          <w:rFonts w:ascii="Times New Roman"/>
          <w:sz w:val="18"/>
        </w:rPr>
        <w:sectPr w:rsidR="00415C7D">
          <w:type w:val="continuous"/>
          <w:pgSz w:w="11910" w:h="16840"/>
          <w:pgMar w:top="1580" w:right="1680" w:bottom="280" w:left="1680" w:header="720" w:footer="720" w:gutter="0"/>
          <w:cols w:space="720"/>
        </w:sectPr>
      </w:pPr>
    </w:p>
    <w:p w:rsidR="00415C7D" w:rsidRDefault="00415C7D">
      <w:pPr>
        <w:pStyle w:val="a3"/>
        <w:spacing w:before="2"/>
        <w:rPr>
          <w:sz w:val="19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18"/>
        </w:tabs>
        <w:spacing w:before="64"/>
        <w:ind w:left="418" w:hanging="298"/>
        <w:rPr>
          <w:sz w:val="18"/>
        </w:rPr>
      </w:pPr>
      <w:r>
        <w:rPr>
          <w:sz w:val="18"/>
        </w:rPr>
        <w:t>Print</w:t>
      </w:r>
      <w:r>
        <w:rPr>
          <w:spacing w:val="-11"/>
          <w:sz w:val="18"/>
        </w:rPr>
        <w:t xml:space="preserve"> </w:t>
      </w:r>
      <w:r>
        <w:rPr>
          <w:sz w:val="18"/>
        </w:rPr>
        <w:t>pictures.</w:t>
      </w:r>
    </w:p>
    <w:p w:rsidR="00415C7D" w:rsidRDefault="00415C7D">
      <w:pPr>
        <w:pStyle w:val="a3"/>
        <w:spacing w:before="2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printBitmap(Bitmap pic)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print pictures</w:t>
            </w:r>
          </w:p>
        </w:tc>
      </w:tr>
      <w:tr w:rsidR="00415C7D">
        <w:trPr>
          <w:trHeight w:val="62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input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20" w:lineRule="exact"/>
              <w:rPr>
                <w:sz w:val="18"/>
              </w:rPr>
            </w:pPr>
            <w:r>
              <w:rPr>
                <w:sz w:val="18"/>
              </w:rPr>
              <w:t>pic：Bitmap picture to be printed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None.</w:t>
            </w:r>
          </w:p>
        </w:tc>
      </w:tr>
      <w:tr w:rsidR="00415C7D">
        <w:trPr>
          <w:trHeight w:val="314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8"/>
        <w:rPr>
          <w:sz w:val="31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21"/>
        </w:tabs>
        <w:ind w:left="420" w:hanging="301"/>
        <w:rPr>
          <w:sz w:val="18"/>
        </w:rPr>
      </w:pPr>
      <w:r>
        <w:rPr>
          <w:sz w:val="18"/>
        </w:rPr>
        <w:t>Print</w:t>
      </w:r>
      <w:r>
        <w:rPr>
          <w:spacing w:val="-8"/>
          <w:sz w:val="18"/>
        </w:rPr>
        <w:t xml:space="preserve"> </w:t>
      </w:r>
      <w:r>
        <w:rPr>
          <w:sz w:val="18"/>
        </w:rPr>
        <w:t>barcode</w:t>
      </w:r>
    </w:p>
    <w:p w:rsidR="00415C7D" w:rsidRDefault="00415C7D">
      <w:pPr>
        <w:pStyle w:val="a3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printBarCode(String data, int symbology, int height, int width)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spacing w:line="294" w:lineRule="exact"/>
              <w:rPr>
                <w:sz w:val="18"/>
              </w:rPr>
            </w:pPr>
            <w:r>
              <w:rPr>
                <w:sz w:val="18"/>
              </w:rPr>
              <w:t>Print barcode</w:t>
            </w:r>
          </w:p>
        </w:tc>
      </w:tr>
      <w:tr w:rsidR="00415C7D">
        <w:trPr>
          <w:trHeight w:val="4055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before="4" w:line="230" w:lineRule="auto"/>
              <w:ind w:right="81"/>
              <w:rPr>
                <w:sz w:val="18"/>
              </w:rPr>
            </w:pPr>
            <w:r>
              <w:rPr>
                <w:sz w:val="18"/>
              </w:rPr>
              <w:t>input 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before="4" w:line="230" w:lineRule="auto"/>
              <w:ind w:right="2186"/>
              <w:rPr>
                <w:sz w:val="18"/>
              </w:rPr>
            </w:pPr>
            <w:r>
              <w:rPr>
                <w:sz w:val="18"/>
              </w:rPr>
              <w:t>data：Barcode content symbology：Barcode Type</w:t>
            </w:r>
          </w:p>
          <w:p w:rsidR="00415C7D" w:rsidRDefault="00822618">
            <w:pPr>
              <w:pStyle w:val="TableParagraph"/>
              <w:numPr>
                <w:ilvl w:val="0"/>
                <w:numId w:val="3"/>
              </w:numPr>
              <w:tabs>
                <w:tab w:val="left" w:pos="620"/>
              </w:tabs>
              <w:spacing w:line="311" w:lineRule="exact"/>
              <w:ind w:hanging="155"/>
              <w:rPr>
                <w:sz w:val="18"/>
              </w:rPr>
            </w:pPr>
            <w:r>
              <w:rPr>
                <w:sz w:val="18"/>
              </w:rPr>
              <w:t>-- UPC-A</w:t>
            </w:r>
          </w:p>
          <w:p w:rsidR="00415C7D" w:rsidRDefault="00822618">
            <w:pPr>
              <w:pStyle w:val="TableParagraph"/>
              <w:numPr>
                <w:ilvl w:val="0"/>
                <w:numId w:val="3"/>
              </w:numPr>
              <w:tabs>
                <w:tab w:val="left" w:pos="589"/>
              </w:tabs>
              <w:spacing w:line="312" w:lineRule="exact"/>
              <w:ind w:left="588" w:hanging="124"/>
              <w:rPr>
                <w:sz w:val="18"/>
              </w:rPr>
            </w:pPr>
            <w:r>
              <w:rPr>
                <w:sz w:val="18"/>
              </w:rPr>
              <w:t>--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UPC-E</w:t>
            </w:r>
          </w:p>
          <w:p w:rsidR="00415C7D" w:rsidRDefault="00822618">
            <w:pPr>
              <w:pStyle w:val="TableParagraph"/>
              <w:spacing w:line="312" w:lineRule="exact"/>
              <w:ind w:left="465"/>
              <w:rPr>
                <w:sz w:val="18"/>
              </w:rPr>
            </w:pPr>
            <w:r>
              <w:rPr>
                <w:sz w:val="18"/>
              </w:rPr>
              <w:t>2 --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JAN13(EAN13)</w:t>
            </w:r>
          </w:p>
          <w:p w:rsidR="00415C7D" w:rsidRDefault="00822618">
            <w:pPr>
              <w:pStyle w:val="TableParagraph"/>
              <w:numPr>
                <w:ilvl w:val="0"/>
                <w:numId w:val="4"/>
              </w:numPr>
              <w:tabs>
                <w:tab w:val="left" w:pos="620"/>
              </w:tabs>
              <w:spacing w:line="312" w:lineRule="exact"/>
              <w:ind w:hanging="155"/>
              <w:rPr>
                <w:sz w:val="18"/>
              </w:rPr>
            </w:pPr>
            <w:r>
              <w:rPr>
                <w:sz w:val="18"/>
              </w:rPr>
              <w:t>-- JAN8(EAN8)</w:t>
            </w:r>
          </w:p>
          <w:p w:rsidR="00415C7D" w:rsidRDefault="00822618">
            <w:pPr>
              <w:pStyle w:val="TableParagraph"/>
              <w:numPr>
                <w:ilvl w:val="0"/>
                <w:numId w:val="4"/>
              </w:numPr>
              <w:tabs>
                <w:tab w:val="left" w:pos="622"/>
              </w:tabs>
              <w:spacing w:line="312" w:lineRule="exact"/>
              <w:ind w:left="621" w:hanging="157"/>
              <w:rPr>
                <w:sz w:val="18"/>
              </w:rPr>
            </w:pPr>
            <w:r>
              <w:rPr>
                <w:sz w:val="18"/>
              </w:rPr>
              <w:t>-- CODE39</w:t>
            </w:r>
          </w:p>
          <w:p w:rsidR="00415C7D" w:rsidRDefault="00822618">
            <w:pPr>
              <w:pStyle w:val="TableParagraph"/>
              <w:numPr>
                <w:ilvl w:val="0"/>
                <w:numId w:val="4"/>
              </w:numPr>
              <w:tabs>
                <w:tab w:val="left" w:pos="620"/>
              </w:tabs>
              <w:spacing w:line="312" w:lineRule="exact"/>
              <w:ind w:hanging="155"/>
              <w:rPr>
                <w:sz w:val="18"/>
              </w:rPr>
            </w:pPr>
            <w:r>
              <w:rPr>
                <w:sz w:val="18"/>
              </w:rPr>
              <w:t xml:space="preserve">-- </w:t>
            </w:r>
            <w:r>
              <w:rPr>
                <w:spacing w:val="-2"/>
                <w:sz w:val="18"/>
              </w:rPr>
              <w:t>ITF</w:t>
            </w:r>
          </w:p>
          <w:p w:rsidR="00415C7D" w:rsidRDefault="00822618">
            <w:pPr>
              <w:pStyle w:val="TableParagraph"/>
              <w:numPr>
                <w:ilvl w:val="0"/>
                <w:numId w:val="4"/>
              </w:numPr>
              <w:tabs>
                <w:tab w:val="left" w:pos="620"/>
              </w:tabs>
              <w:spacing w:line="312" w:lineRule="exact"/>
              <w:ind w:hanging="155"/>
              <w:rPr>
                <w:sz w:val="18"/>
              </w:rPr>
            </w:pPr>
            <w:r>
              <w:rPr>
                <w:sz w:val="18"/>
              </w:rPr>
              <w:t>-- CODABAR</w:t>
            </w:r>
          </w:p>
          <w:p w:rsidR="00415C7D" w:rsidRDefault="00822618">
            <w:pPr>
              <w:pStyle w:val="TableParagraph"/>
              <w:numPr>
                <w:ilvl w:val="0"/>
                <w:numId w:val="4"/>
              </w:numPr>
              <w:tabs>
                <w:tab w:val="left" w:pos="618"/>
              </w:tabs>
              <w:spacing w:line="312" w:lineRule="exact"/>
              <w:ind w:left="617" w:hanging="153"/>
              <w:rPr>
                <w:sz w:val="18"/>
              </w:rPr>
            </w:pPr>
            <w:r>
              <w:rPr>
                <w:sz w:val="18"/>
              </w:rPr>
              <w:t>-- CODE93</w:t>
            </w:r>
          </w:p>
          <w:p w:rsidR="00415C7D" w:rsidRDefault="00822618">
            <w:pPr>
              <w:pStyle w:val="TableParagraph"/>
              <w:spacing w:line="312" w:lineRule="exact"/>
              <w:ind w:left="465"/>
              <w:rPr>
                <w:sz w:val="18"/>
              </w:rPr>
            </w:pPr>
            <w:r>
              <w:rPr>
                <w:sz w:val="18"/>
              </w:rPr>
              <w:t>8 -- CODE128</w:t>
            </w:r>
          </w:p>
          <w:p w:rsidR="00415C7D" w:rsidRDefault="00822618">
            <w:pPr>
              <w:pStyle w:val="TableParagraph"/>
              <w:spacing w:line="312" w:lineRule="exact"/>
              <w:rPr>
                <w:sz w:val="18"/>
              </w:rPr>
            </w:pPr>
            <w:r>
              <w:rPr>
                <w:sz w:val="18"/>
              </w:rPr>
              <w:t>height：Bar code height（1-255, default: 162）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width：Bar code width（2-6 default: 2）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None.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8"/>
        <w:rPr>
          <w:sz w:val="31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18"/>
        </w:tabs>
        <w:ind w:left="418" w:hanging="298"/>
        <w:rPr>
          <w:sz w:val="18"/>
        </w:rPr>
      </w:pPr>
      <w:r>
        <w:rPr>
          <w:sz w:val="18"/>
        </w:rPr>
        <w:t>Print QR</w:t>
      </w:r>
      <w:r>
        <w:rPr>
          <w:spacing w:val="-6"/>
          <w:sz w:val="18"/>
        </w:rPr>
        <w:t xml:space="preserve"> </w:t>
      </w:r>
      <w:r>
        <w:rPr>
          <w:sz w:val="18"/>
        </w:rPr>
        <w:t>code</w:t>
      </w:r>
    </w:p>
    <w:p w:rsidR="00415C7D" w:rsidRDefault="00415C7D">
      <w:pPr>
        <w:pStyle w:val="a3"/>
        <w:spacing w:before="2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printQRCode(String data, int modulesize, int errorlevel)</w:t>
            </w:r>
          </w:p>
        </w:tc>
      </w:tr>
      <w:tr w:rsidR="00415C7D">
        <w:trPr>
          <w:trHeight w:val="312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Print QR code</w:t>
            </w:r>
          </w:p>
        </w:tc>
      </w:tr>
      <w:tr w:rsidR="00415C7D">
        <w:trPr>
          <w:trHeight w:val="935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before="4" w:line="230" w:lineRule="auto"/>
              <w:ind w:right="81"/>
              <w:rPr>
                <w:sz w:val="18"/>
              </w:rPr>
            </w:pPr>
            <w:r>
              <w:rPr>
                <w:sz w:val="18"/>
              </w:rPr>
              <w:t>input 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data：QR code content</w:t>
            </w:r>
          </w:p>
          <w:p w:rsidR="00415C7D" w:rsidRDefault="00822618">
            <w:pPr>
              <w:pStyle w:val="TableParagraph"/>
              <w:spacing w:line="312" w:lineRule="exact"/>
              <w:rPr>
                <w:sz w:val="18"/>
              </w:rPr>
            </w:pPr>
            <w:r>
              <w:rPr>
                <w:sz w:val="18"/>
              </w:rPr>
              <w:t>modulesize：QR code block size（1-16）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errorlevel：Error correction level of QR code（0-3）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spacing w:line="294" w:lineRule="exact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rPr>
          <w:rFonts w:ascii="Times New Roman"/>
          <w:sz w:val="18"/>
        </w:rPr>
        <w:sectPr w:rsidR="00415C7D">
          <w:pgSz w:w="11910" w:h="16840"/>
          <w:pgMar w:top="1580" w:right="1680" w:bottom="280" w:left="1680" w:header="720" w:footer="720" w:gutter="0"/>
          <w:cols w:space="720"/>
        </w:sect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18"/>
        </w:tabs>
        <w:spacing w:before="37"/>
        <w:ind w:left="418" w:hanging="298"/>
        <w:rPr>
          <w:sz w:val="18"/>
        </w:rPr>
      </w:pPr>
      <w:r>
        <w:rPr>
          <w:sz w:val="18"/>
        </w:rPr>
        <w:lastRenderedPageBreak/>
        <w:t>Print</w:t>
      </w:r>
      <w:r>
        <w:rPr>
          <w:spacing w:val="-2"/>
          <w:sz w:val="18"/>
        </w:rPr>
        <w:t xml:space="preserve"> </w:t>
      </w:r>
      <w:r>
        <w:rPr>
          <w:sz w:val="18"/>
        </w:rPr>
        <w:t>form</w:t>
      </w:r>
    </w:p>
    <w:p w:rsidR="00415C7D" w:rsidRDefault="00415C7D">
      <w:pPr>
        <w:pStyle w:val="a3"/>
        <w:spacing w:before="17" w:after="1"/>
        <w:rPr>
          <w:sz w:val="1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printTableText(String[] text, int[] weight, int[] alignment)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spacing w:line="294" w:lineRule="exact"/>
              <w:rPr>
                <w:sz w:val="18"/>
              </w:rPr>
            </w:pPr>
            <w:r>
              <w:rPr>
                <w:sz w:val="18"/>
              </w:rPr>
              <w:t>Print form</w:t>
            </w:r>
          </w:p>
        </w:tc>
      </w:tr>
      <w:tr w:rsidR="00415C7D">
        <w:trPr>
          <w:trHeight w:val="935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before="4" w:line="230" w:lineRule="auto"/>
              <w:ind w:right="81"/>
              <w:rPr>
                <w:sz w:val="18"/>
              </w:rPr>
            </w:pPr>
            <w:r>
              <w:rPr>
                <w:sz w:val="18"/>
              </w:rPr>
              <w:t>input 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before="4" w:line="230" w:lineRule="auto"/>
              <w:ind w:right="3602"/>
              <w:rPr>
                <w:sz w:val="18"/>
              </w:rPr>
            </w:pPr>
            <w:r>
              <w:rPr>
                <w:sz w:val="18"/>
              </w:rPr>
              <w:t>text：form content weight：Row width weight</w:t>
            </w:r>
          </w:p>
          <w:p w:rsidR="00415C7D" w:rsidRDefault="00822618">
            <w:pPr>
              <w:pStyle w:val="TableParagraph"/>
              <w:spacing w:line="289" w:lineRule="exact"/>
              <w:rPr>
                <w:sz w:val="18"/>
              </w:rPr>
            </w:pPr>
            <w:r>
              <w:rPr>
                <w:sz w:val="18"/>
              </w:rPr>
              <w:t>alignment：Alignment direction of each line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8"/>
        <w:rPr>
          <w:sz w:val="31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16"/>
        </w:tabs>
        <w:ind w:left="415" w:hanging="296"/>
        <w:rPr>
          <w:sz w:val="18"/>
        </w:rPr>
      </w:pPr>
      <w:r>
        <w:rPr>
          <w:sz w:val="18"/>
        </w:rPr>
        <w:t>Print Epson</w:t>
      </w:r>
      <w:r>
        <w:rPr>
          <w:spacing w:val="-3"/>
          <w:sz w:val="18"/>
        </w:rPr>
        <w:t xml:space="preserve"> </w:t>
      </w:r>
      <w:r>
        <w:rPr>
          <w:sz w:val="18"/>
        </w:rPr>
        <w:t>instructions</w:t>
      </w:r>
    </w:p>
    <w:p w:rsidR="00415C7D" w:rsidRDefault="00415C7D">
      <w:pPr>
        <w:pStyle w:val="a3"/>
        <w:spacing w:before="2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2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printEpson(byte[] data)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Print Epson instructions</w:t>
            </w:r>
          </w:p>
        </w:tc>
      </w:tr>
      <w:tr w:rsidR="00415C7D">
        <w:trPr>
          <w:trHeight w:val="62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input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20" w:lineRule="exact"/>
              <w:rPr>
                <w:sz w:val="18"/>
              </w:rPr>
            </w:pPr>
            <w:r>
              <w:rPr>
                <w:sz w:val="18"/>
              </w:rPr>
              <w:t>data：Instruction data</w:t>
            </w:r>
          </w:p>
        </w:tc>
      </w:tr>
      <w:tr w:rsidR="00415C7D">
        <w:trPr>
          <w:trHeight w:val="314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spacing w:line="294" w:lineRule="exact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8"/>
        <w:rPr>
          <w:sz w:val="31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52"/>
        </w:tabs>
        <w:ind w:left="451" w:hanging="332"/>
        <w:rPr>
          <w:sz w:val="18"/>
        </w:rPr>
      </w:pPr>
      <w:r>
        <w:rPr>
          <w:sz w:val="18"/>
        </w:rPr>
        <w:t>Set font</w:t>
      </w:r>
      <w:r>
        <w:rPr>
          <w:spacing w:val="-4"/>
          <w:sz w:val="18"/>
        </w:rPr>
        <w:t xml:space="preserve"> </w:t>
      </w:r>
      <w:r>
        <w:rPr>
          <w:sz w:val="18"/>
        </w:rPr>
        <w:t>size</w:t>
      </w:r>
    </w:p>
    <w:p w:rsidR="00415C7D" w:rsidRDefault="00415C7D">
      <w:pPr>
        <w:pStyle w:val="a3"/>
        <w:spacing w:before="2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setTextSize(float textSize)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Set font size</w:t>
            </w:r>
          </w:p>
        </w:tc>
      </w:tr>
      <w:tr w:rsidR="00415C7D">
        <w:trPr>
          <w:trHeight w:val="62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input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20" w:lineRule="exact"/>
              <w:rPr>
                <w:sz w:val="18"/>
              </w:rPr>
            </w:pPr>
            <w:r>
              <w:rPr>
                <w:sz w:val="18"/>
              </w:rPr>
              <w:t>textSize：font size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8"/>
        <w:rPr>
          <w:sz w:val="31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18"/>
        </w:tabs>
        <w:ind w:left="418" w:hanging="298"/>
        <w:rPr>
          <w:sz w:val="18"/>
        </w:rPr>
      </w:pPr>
      <w:r>
        <w:rPr>
          <w:sz w:val="18"/>
        </w:rPr>
        <w:t>Set font</w:t>
      </w:r>
      <w:r>
        <w:rPr>
          <w:spacing w:val="-4"/>
          <w:sz w:val="18"/>
        </w:rPr>
        <w:t xml:space="preserve"> </w:t>
      </w:r>
      <w:r>
        <w:rPr>
          <w:sz w:val="18"/>
        </w:rPr>
        <w:t>bold</w:t>
      </w:r>
    </w:p>
    <w:p w:rsidR="00415C7D" w:rsidRDefault="00415C7D">
      <w:pPr>
        <w:pStyle w:val="a3"/>
        <w:spacing w:before="17" w:after="1"/>
        <w:rPr>
          <w:sz w:val="1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setTextBold(boolean bold)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spacing w:line="294" w:lineRule="exact"/>
              <w:rPr>
                <w:sz w:val="18"/>
              </w:rPr>
            </w:pPr>
            <w:r>
              <w:rPr>
                <w:sz w:val="18"/>
              </w:rPr>
              <w:t>Set font bold</w:t>
            </w:r>
          </w:p>
        </w:tc>
      </w:tr>
      <w:tr w:rsidR="00415C7D">
        <w:trPr>
          <w:trHeight w:val="624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input</w:t>
            </w:r>
          </w:p>
          <w:p w:rsidR="00415C7D" w:rsidRDefault="00822618">
            <w:pPr>
              <w:pStyle w:val="TableParagraph"/>
              <w:spacing w:line="291" w:lineRule="exact"/>
              <w:rPr>
                <w:sz w:val="18"/>
              </w:rPr>
            </w:pPr>
            <w:r>
              <w:rPr>
                <w:sz w:val="18"/>
              </w:rPr>
              <w:t>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20" w:lineRule="exact"/>
              <w:rPr>
                <w:sz w:val="18"/>
              </w:rPr>
            </w:pPr>
            <w:r>
              <w:rPr>
                <w:sz w:val="18"/>
              </w:rPr>
              <w:t>bold：the flag whether bold is enable or not.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None.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8"/>
        <w:rPr>
          <w:sz w:val="31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522"/>
        </w:tabs>
        <w:ind w:left="521" w:hanging="402"/>
        <w:rPr>
          <w:sz w:val="18"/>
        </w:rPr>
      </w:pPr>
      <w:r>
        <w:rPr>
          <w:sz w:val="18"/>
        </w:rPr>
        <w:t>Set</w:t>
      </w:r>
      <w:r>
        <w:rPr>
          <w:spacing w:val="1"/>
          <w:sz w:val="18"/>
        </w:rPr>
        <w:t xml:space="preserve"> </w:t>
      </w:r>
      <w:r>
        <w:rPr>
          <w:sz w:val="18"/>
        </w:rPr>
        <w:t>alignment</w:t>
      </w:r>
    </w:p>
    <w:p w:rsidR="00415C7D" w:rsidRDefault="00415C7D">
      <w:pPr>
        <w:pStyle w:val="a3"/>
        <w:spacing w:before="2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7036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setAlignment(int alignment)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Set alignment</w:t>
            </w:r>
          </w:p>
        </w:tc>
      </w:tr>
    </w:tbl>
    <w:p w:rsidR="00415C7D" w:rsidRDefault="00415C7D">
      <w:pPr>
        <w:rPr>
          <w:sz w:val="18"/>
        </w:rPr>
        <w:sectPr w:rsidR="00415C7D">
          <w:pgSz w:w="11910" w:h="16840"/>
          <w:pgMar w:top="1380" w:right="1680" w:bottom="280" w:left="1680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624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lastRenderedPageBreak/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input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20" w:lineRule="exact"/>
              <w:rPr>
                <w:sz w:val="18"/>
              </w:rPr>
            </w:pPr>
            <w:r>
              <w:rPr>
                <w:sz w:val="18"/>
              </w:rPr>
              <w:t>alignment：0 Left 1 Center 2 right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None.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16"/>
        <w:rPr>
          <w:sz w:val="27"/>
        </w:rPr>
      </w:pPr>
    </w:p>
    <w:p w:rsidR="00415C7D" w:rsidRDefault="00822618">
      <w:pPr>
        <w:pStyle w:val="a4"/>
        <w:numPr>
          <w:ilvl w:val="1"/>
          <w:numId w:val="2"/>
        </w:numPr>
        <w:tabs>
          <w:tab w:val="left" w:pos="457"/>
        </w:tabs>
        <w:spacing w:before="64"/>
        <w:ind w:left="456" w:hanging="337"/>
        <w:rPr>
          <w:sz w:val="18"/>
        </w:rPr>
      </w:pPr>
      <w:r>
        <w:rPr>
          <w:sz w:val="18"/>
        </w:rPr>
        <w:t>Print blank</w:t>
      </w:r>
      <w:r>
        <w:rPr>
          <w:spacing w:val="-3"/>
          <w:sz w:val="18"/>
        </w:rPr>
        <w:t xml:space="preserve"> </w:t>
      </w:r>
      <w:r>
        <w:rPr>
          <w:sz w:val="18"/>
        </w:rPr>
        <w:t>line</w:t>
      </w:r>
    </w:p>
    <w:p w:rsidR="00415C7D" w:rsidRDefault="00415C7D">
      <w:pPr>
        <w:pStyle w:val="a3"/>
        <w:spacing w:before="17" w:after="1"/>
        <w:rPr>
          <w:sz w:val="1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138"/>
        <w:gridCol w:w="5898"/>
      </w:tblGrid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Prototype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void nextLine(int line)</w:t>
            </w:r>
          </w:p>
        </w:tc>
      </w:tr>
      <w:tr w:rsidR="00415C7D">
        <w:trPr>
          <w:trHeight w:val="31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294" w:lineRule="exact"/>
              <w:ind w:left="107"/>
              <w:rPr>
                <w:sz w:val="18"/>
              </w:rPr>
            </w:pPr>
            <w:r>
              <w:rPr>
                <w:sz w:val="18"/>
              </w:rPr>
              <w:t>Function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spacing w:line="294" w:lineRule="exact"/>
              <w:rPr>
                <w:sz w:val="18"/>
              </w:rPr>
            </w:pPr>
            <w:r>
              <w:rPr>
                <w:sz w:val="18"/>
              </w:rPr>
              <w:t>Print blank line</w:t>
            </w:r>
          </w:p>
        </w:tc>
      </w:tr>
      <w:tr w:rsidR="00415C7D">
        <w:trPr>
          <w:trHeight w:val="623"/>
        </w:trPr>
        <w:tc>
          <w:tcPr>
            <w:tcW w:w="1262" w:type="dxa"/>
          </w:tcPr>
          <w:p w:rsidR="00415C7D" w:rsidRDefault="00822618">
            <w:pPr>
              <w:pStyle w:val="TableParagraph"/>
              <w:spacing w:line="320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Paramaters</w:t>
            </w:r>
          </w:p>
        </w:tc>
        <w:tc>
          <w:tcPr>
            <w:tcW w:w="1138" w:type="dxa"/>
          </w:tcPr>
          <w:p w:rsidR="00415C7D" w:rsidRDefault="00822618">
            <w:pPr>
              <w:pStyle w:val="TableParagraph"/>
              <w:spacing w:line="314" w:lineRule="exact"/>
              <w:rPr>
                <w:sz w:val="18"/>
              </w:rPr>
            </w:pPr>
            <w:r>
              <w:rPr>
                <w:sz w:val="18"/>
              </w:rPr>
              <w:t>input</w:t>
            </w:r>
          </w:p>
          <w:p w:rsidR="00415C7D" w:rsidRDefault="00822618">
            <w:pPr>
              <w:pStyle w:val="TableParagraph"/>
              <w:spacing w:line="290" w:lineRule="exact"/>
              <w:rPr>
                <w:sz w:val="18"/>
              </w:rPr>
            </w:pPr>
            <w:r>
              <w:rPr>
                <w:sz w:val="18"/>
              </w:rPr>
              <w:t>parameters</w:t>
            </w:r>
          </w:p>
        </w:tc>
        <w:tc>
          <w:tcPr>
            <w:tcW w:w="5898" w:type="dxa"/>
          </w:tcPr>
          <w:p w:rsidR="00415C7D" w:rsidRDefault="00822618">
            <w:pPr>
              <w:pStyle w:val="TableParagraph"/>
              <w:spacing w:line="320" w:lineRule="exact"/>
              <w:rPr>
                <w:sz w:val="18"/>
              </w:rPr>
            </w:pPr>
            <w:r>
              <w:rPr>
                <w:sz w:val="18"/>
              </w:rPr>
              <w:t>line：How many blank lines to print</w:t>
            </w:r>
          </w:p>
        </w:tc>
      </w:tr>
      <w:tr w:rsidR="00415C7D">
        <w:trPr>
          <w:trHeight w:val="312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Return value</w:t>
            </w:r>
          </w:p>
        </w:tc>
        <w:tc>
          <w:tcPr>
            <w:tcW w:w="7036" w:type="dxa"/>
            <w:gridSpan w:val="2"/>
          </w:tcPr>
          <w:p w:rsidR="00415C7D" w:rsidRDefault="0082261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None.</w:t>
            </w:r>
          </w:p>
        </w:tc>
      </w:tr>
      <w:tr w:rsidR="00415C7D">
        <w:trPr>
          <w:trHeight w:val="311"/>
        </w:trPr>
        <w:tc>
          <w:tcPr>
            <w:tcW w:w="1262" w:type="dxa"/>
          </w:tcPr>
          <w:p w:rsidR="00415C7D" w:rsidRDefault="00822618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Remarks</w:t>
            </w:r>
          </w:p>
        </w:tc>
        <w:tc>
          <w:tcPr>
            <w:tcW w:w="7036" w:type="dxa"/>
            <w:gridSpan w:val="2"/>
          </w:tcPr>
          <w:p w:rsidR="00415C7D" w:rsidRDefault="00415C7D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15C7D" w:rsidRDefault="00415C7D">
      <w:pPr>
        <w:pStyle w:val="a3"/>
        <w:spacing w:before="15"/>
        <w:rPr>
          <w:sz w:val="35"/>
        </w:rPr>
      </w:pPr>
    </w:p>
    <w:p w:rsidR="00415C7D" w:rsidRDefault="00822618">
      <w:pPr>
        <w:pStyle w:val="a3"/>
        <w:spacing w:before="1"/>
        <w:ind w:left="120"/>
      </w:pPr>
      <w:r>
        <w:t>Appendix</w:t>
      </w:r>
    </w:p>
    <w:p w:rsidR="00415C7D" w:rsidRDefault="00415C7D">
      <w:pPr>
        <w:pStyle w:val="a3"/>
        <w:spacing w:before="3"/>
      </w:pPr>
    </w:p>
    <w:p w:rsidR="00415C7D" w:rsidRDefault="00822618">
      <w:pPr>
        <w:pStyle w:val="a3"/>
        <w:spacing w:before="1" w:line="230" w:lineRule="auto"/>
        <w:ind w:left="120"/>
      </w:pPr>
      <w:r>
        <w:t>If you encounter problems during the development process, you can contact technical support personnel to provide relevant help.</w:t>
      </w:r>
    </w:p>
    <w:sectPr w:rsidR="00415C7D">
      <w:pgSz w:w="11910" w:h="16840"/>
      <w:pgMar w:top="14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205925"/>
    <w:multiLevelType w:val="multilevel"/>
    <w:tmpl w:val="BF205925"/>
    <w:lvl w:ilvl="0">
      <w:start w:val="3"/>
      <w:numFmt w:val="decimal"/>
      <w:lvlText w:val="%1"/>
      <w:lvlJc w:val="left"/>
      <w:pPr>
        <w:ind w:left="619" w:hanging="154"/>
      </w:pPr>
      <w:rPr>
        <w:rFonts w:ascii="微软雅黑 Light" w:eastAsia="微软雅黑 Light" w:hAnsi="微软雅黑 Light" w:cs="微软雅黑 Light" w:hint="default"/>
        <w:spacing w:val="-6"/>
        <w:w w:val="100"/>
        <w:sz w:val="18"/>
        <w:szCs w:val="18"/>
        <w:lang w:val="en-US" w:eastAsia="en-US" w:bidi="en-US"/>
      </w:rPr>
    </w:lvl>
    <w:lvl w:ilvl="1">
      <w:numFmt w:val="bullet"/>
      <w:lvlText w:val="•"/>
      <w:lvlJc w:val="left"/>
      <w:pPr>
        <w:ind w:left="1146" w:hanging="154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673" w:hanging="15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200" w:hanging="15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727" w:hanging="15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254" w:hanging="15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780" w:hanging="15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4307" w:hanging="15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834" w:hanging="154"/>
      </w:pPr>
      <w:rPr>
        <w:rFonts w:hint="default"/>
        <w:lang w:val="en-US" w:eastAsia="en-US" w:bidi="en-US"/>
      </w:rPr>
    </w:lvl>
  </w:abstractNum>
  <w:abstractNum w:abstractNumId="1">
    <w:nsid w:val="CF092B84"/>
    <w:multiLevelType w:val="multilevel"/>
    <w:tmpl w:val="CF092B84"/>
    <w:lvl w:ilvl="0">
      <w:start w:val="2"/>
      <w:numFmt w:val="decimal"/>
      <w:lvlText w:val="%1"/>
      <w:lvlJc w:val="left"/>
      <w:pPr>
        <w:ind w:left="386" w:hanging="267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386" w:hanging="267"/>
      </w:pPr>
      <w:rPr>
        <w:rFonts w:ascii="微软雅黑 Light" w:eastAsia="微软雅黑 Light" w:hAnsi="微软雅黑 Light" w:cs="微软雅黑 Light" w:hint="default"/>
        <w:w w:val="100"/>
        <w:sz w:val="18"/>
        <w:szCs w:val="18"/>
        <w:lang w:val="en-US" w:eastAsia="en-US" w:bidi="en-US"/>
      </w:rPr>
    </w:lvl>
    <w:lvl w:ilvl="2">
      <w:numFmt w:val="bullet"/>
      <w:lvlText w:val="•"/>
      <w:lvlJc w:val="left"/>
      <w:pPr>
        <w:ind w:left="2013" w:hanging="26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829" w:hanging="26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46" w:hanging="26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463" w:hanging="26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279" w:hanging="26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096" w:hanging="26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913" w:hanging="267"/>
      </w:pPr>
      <w:rPr>
        <w:rFonts w:hint="default"/>
        <w:lang w:val="en-US" w:eastAsia="en-US" w:bidi="en-US"/>
      </w:rPr>
    </w:lvl>
  </w:abstractNum>
  <w:abstractNum w:abstractNumId="2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286" w:hanging="166"/>
        <w:jc w:val="left"/>
      </w:pPr>
      <w:rPr>
        <w:rFonts w:ascii="微软雅黑 Light" w:eastAsia="微软雅黑 Light" w:hAnsi="微软雅黑 Light" w:cs="微软雅黑 Light" w:hint="default"/>
        <w:w w:val="100"/>
        <w:sz w:val="18"/>
        <w:szCs w:val="18"/>
        <w:lang w:val="en-US" w:eastAsia="en-US" w:bidi="en-US"/>
      </w:rPr>
    </w:lvl>
    <w:lvl w:ilvl="1">
      <w:start w:val="1"/>
      <w:numFmt w:val="lowerRoman"/>
      <w:lvlText w:val="%2."/>
      <w:lvlJc w:val="left"/>
      <w:pPr>
        <w:ind w:left="960" w:hanging="504"/>
        <w:jc w:val="right"/>
      </w:pPr>
      <w:rPr>
        <w:rFonts w:ascii="微软雅黑 Light" w:eastAsia="微软雅黑 Light" w:hAnsi="微软雅黑 Light" w:cs="微软雅黑 Light" w:hint="default"/>
        <w:spacing w:val="-2"/>
        <w:w w:val="100"/>
        <w:sz w:val="18"/>
        <w:szCs w:val="18"/>
        <w:lang w:val="en-US" w:eastAsia="en-US" w:bidi="en-US"/>
      </w:rPr>
    </w:lvl>
    <w:lvl w:ilvl="2">
      <w:numFmt w:val="bullet"/>
      <w:lvlText w:val="•"/>
      <w:lvlJc w:val="left"/>
      <w:pPr>
        <w:ind w:left="1802" w:hanging="50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645" w:hanging="50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488" w:hanging="50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331" w:hanging="50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174" w:hanging="50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017" w:hanging="50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860" w:hanging="504"/>
      </w:pPr>
      <w:rPr>
        <w:rFonts w:hint="default"/>
        <w:lang w:val="en-US" w:eastAsia="en-US" w:bidi="en-US"/>
      </w:rPr>
    </w:lvl>
  </w:abstractNum>
  <w:abstractNum w:abstractNumId="3">
    <w:nsid w:val="59ADCABA"/>
    <w:multiLevelType w:val="multilevel"/>
    <w:tmpl w:val="59ADCABA"/>
    <w:lvl w:ilvl="0">
      <w:numFmt w:val="decimal"/>
      <w:lvlText w:val="%1"/>
      <w:lvlJc w:val="left"/>
      <w:pPr>
        <w:ind w:left="619" w:hanging="154"/>
      </w:pPr>
      <w:rPr>
        <w:rFonts w:ascii="微软雅黑 Light" w:eastAsia="微软雅黑 Light" w:hAnsi="微软雅黑 Light" w:cs="微软雅黑 Light" w:hint="default"/>
        <w:spacing w:val="-1"/>
        <w:w w:val="100"/>
        <w:sz w:val="18"/>
        <w:szCs w:val="18"/>
        <w:lang w:val="en-US" w:eastAsia="en-US" w:bidi="en-US"/>
      </w:rPr>
    </w:lvl>
    <w:lvl w:ilvl="1">
      <w:numFmt w:val="bullet"/>
      <w:lvlText w:val="•"/>
      <w:lvlJc w:val="left"/>
      <w:pPr>
        <w:ind w:left="1146" w:hanging="154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673" w:hanging="15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200" w:hanging="15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727" w:hanging="15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254" w:hanging="15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780" w:hanging="15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4307" w:hanging="15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834" w:hanging="154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7D"/>
    <w:rsid w:val="00097A7F"/>
    <w:rsid w:val="00415C7D"/>
    <w:rsid w:val="00822618"/>
    <w:rsid w:val="00FD2D95"/>
    <w:rsid w:val="7B6D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A2E2DB-AD69-9542-A77A-AD820916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微软雅黑 Light" w:eastAsia="微软雅黑 Light" w:hAnsi="微软雅黑 Light" w:cs="微软雅黑 Light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418" w:hanging="298"/>
    </w:pPr>
  </w:style>
  <w:style w:type="paragraph" w:customStyle="1" w:styleId="TableParagraph">
    <w:name w:val="Table Paragraph"/>
    <w:basedOn w:val="a"/>
    <w:uiPriority w:val="1"/>
    <w:qFormat/>
    <w:pPr>
      <w:spacing w:line="292" w:lineRule="exact"/>
      <w:ind w:left="108"/>
    </w:pPr>
  </w:style>
  <w:style w:type="paragraph" w:styleId="a5">
    <w:name w:val="Title"/>
    <w:basedOn w:val="a"/>
    <w:next w:val="a"/>
    <w:link w:val="Char"/>
    <w:qFormat/>
    <w:rsid w:val="00FD2D9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5"/>
    <w:rsid w:val="00FD2D95"/>
    <w:rPr>
      <w:rFonts w:asciiTheme="majorHAnsi" w:hAnsiTheme="majorHAnsi" w:cstheme="majorBidi"/>
      <w:b/>
      <w:bCs/>
      <w:sz w:val="32"/>
      <w:szCs w:val="3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roger.zhang</dc:creator>
  <cp:lastModifiedBy>Microsoft 帐户</cp:lastModifiedBy>
  <cp:revision>4</cp:revision>
  <dcterms:created xsi:type="dcterms:W3CDTF">2020-12-16T12:09:00Z</dcterms:created>
  <dcterms:modified xsi:type="dcterms:W3CDTF">2021-07-28T06:25:00Z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2020-12-16T00:00:00Z</vt:filetime>
  </property>
  <property fmtid="{D5CDD505-2E9C-101B-9397-08002B2CF9AE}" pid="5" name="KSOProductBuildVer">
    <vt:lpwstr>2052-11.1.0.10228</vt:lpwstr>
  </property>
</Properties>
</file>